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6EBE2" w14:textId="202AE870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bookmarkStart w:id="0" w:name="_Toc449692096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8</w:t>
      </w:r>
    </w:p>
    <w:p w14:paraId="6FB3F2F9" w14:textId="77777777" w:rsidR="00BA7FF4" w:rsidRPr="00FF430B" w:rsidRDefault="00BA7FF4" w:rsidP="00BA7FF4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 xml:space="preserve">la </w:t>
      </w:r>
      <w:r w:rsidR="007A3B63" w:rsidRPr="00FF430B">
        <w:rPr>
          <w:noProof w:val="0"/>
          <w:lang w:val="ro-MD"/>
        </w:rPr>
        <w:t>D</w:t>
      </w:r>
      <w:r w:rsidRPr="00FF430B">
        <w:rPr>
          <w:noProof w:val="0"/>
          <w:lang w:val="ro-MD"/>
        </w:rPr>
        <w:t>ocumentația standard nr._____</w:t>
      </w:r>
    </w:p>
    <w:p w14:paraId="657D2B4C" w14:textId="77777777" w:rsidR="00BA7FF4" w:rsidRPr="00FF430B" w:rsidRDefault="00BA7FF4" w:rsidP="00BA7FF4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0DF2F1BB" w14:textId="77777777" w:rsidR="00B65C93" w:rsidRPr="00FF430B" w:rsidRDefault="00B65C93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C3054B9" w14:textId="77777777" w:rsidR="00BE49DD" w:rsidRPr="00FF430B" w:rsidRDefault="00BE49DD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252F031E" w14:textId="77777777" w:rsidR="00BB1EC7" w:rsidRPr="00FF430B" w:rsidRDefault="00BB1EC7" w:rsidP="00BB1EC7">
      <w:pPr>
        <w:pStyle w:val="Heading2"/>
        <w:tabs>
          <w:tab w:val="left" w:pos="567"/>
        </w:tabs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o-MD"/>
        </w:rPr>
      </w:pPr>
      <w:r w:rsidRPr="00FF430B">
        <w:rPr>
          <w:rFonts w:ascii="Times New Roman" w:hAnsi="Times New Roman" w:cs="Times New Roman"/>
          <w:color w:val="auto"/>
          <w:sz w:val="24"/>
          <w:szCs w:val="24"/>
          <w:lang w:val="ro-MD"/>
        </w:rPr>
        <w:t>DECLARAŢIE</w:t>
      </w:r>
    </w:p>
    <w:p w14:paraId="17975B6F" w14:textId="77777777" w:rsidR="003F2E01" w:rsidRPr="00FF430B" w:rsidRDefault="00BB1EC7" w:rsidP="00BB1EC7">
      <w:pPr>
        <w:pStyle w:val="BodyText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privind valabilitatea ofertei</w:t>
      </w:r>
    </w:p>
    <w:p w14:paraId="249B7A62" w14:textId="77777777" w:rsidR="00BB1EC7" w:rsidRPr="00FF430B" w:rsidRDefault="00BB1EC7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7BB2B8E5" w14:textId="77777777" w:rsidR="00211C74" w:rsidRPr="00FF430B" w:rsidRDefault="00211C74" w:rsidP="00211C74">
      <w:pPr>
        <w:pStyle w:val="BodyText"/>
        <w:tabs>
          <w:tab w:val="left" w:pos="-142"/>
        </w:tabs>
        <w:spacing w:before="240"/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Către_________________________________________________________________________</w:t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 w:val="20"/>
          <w:lang w:val="ro-MD"/>
        </w:rPr>
        <w:t>(</w:t>
      </w:r>
      <w:r w:rsidRPr="00FF430B">
        <w:rPr>
          <w:rFonts w:ascii="Times New Roman" w:hAnsi="Times New Roman"/>
          <w:i/>
          <w:sz w:val="20"/>
          <w:lang w:val="ro-MD"/>
        </w:rPr>
        <w:t>denumirea autorităţii contractante şi adresa completă</w:t>
      </w:r>
      <w:r w:rsidRPr="00FF430B">
        <w:rPr>
          <w:rFonts w:ascii="Times New Roman" w:hAnsi="Times New Roman"/>
          <w:sz w:val="20"/>
          <w:lang w:val="ro-MD"/>
        </w:rPr>
        <w:t>)</w:t>
      </w:r>
    </w:p>
    <w:p w14:paraId="126C2B58" w14:textId="77777777" w:rsidR="00211C74" w:rsidRPr="00FF430B" w:rsidRDefault="00211C74" w:rsidP="00211C74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</w:p>
    <w:p w14:paraId="5AC79613" w14:textId="77777777" w:rsidR="00211C74" w:rsidRPr="00FF430B" w:rsidRDefault="00211C74" w:rsidP="00211C74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</w:p>
    <w:p w14:paraId="35D53F34" w14:textId="77777777" w:rsidR="00211C74" w:rsidRPr="00FF430B" w:rsidRDefault="00211C74" w:rsidP="00211C74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Stimaţi domni</w:t>
      </w:r>
      <w:r w:rsidRPr="00FF430B">
        <w:rPr>
          <w:rFonts w:ascii="Times New Roman" w:hAnsi="Times New Roman"/>
          <w:szCs w:val="24"/>
          <w:lang w:val="ro-MD"/>
        </w:rPr>
        <w:t>,</w:t>
      </w:r>
    </w:p>
    <w:p w14:paraId="50E681BC" w14:textId="77777777" w:rsidR="00BB1EC7" w:rsidRPr="00FF430B" w:rsidRDefault="00BB1EC7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60BECF4" w14:textId="77777777" w:rsidR="00211C74" w:rsidRPr="00FF430B" w:rsidRDefault="00211C74" w:rsidP="00211C74">
      <w:pPr>
        <w:shd w:val="clear" w:color="auto" w:fill="FFFFFF" w:themeFill="background1"/>
        <w:spacing w:before="120"/>
        <w:rPr>
          <w:b/>
          <w:noProof w:val="0"/>
          <w:lang w:val="ro-MD" w:eastAsia="ru-RU"/>
        </w:rPr>
      </w:pPr>
      <w:r w:rsidRPr="00FF430B">
        <w:rPr>
          <w:rFonts w:eastAsia="Calibri"/>
          <w:lang w:val="ro-MD"/>
        </w:rPr>
        <w:t xml:space="preserve">    Ne angajăm să menț</w:t>
      </w:r>
      <w:r w:rsidR="00BB1EC7" w:rsidRPr="00FF430B">
        <w:rPr>
          <w:rFonts w:eastAsia="Calibri"/>
          <w:lang w:val="ro-MD"/>
        </w:rPr>
        <w:t>inem ofert</w:t>
      </w:r>
      <w:r w:rsidRPr="00FF430B">
        <w:rPr>
          <w:rFonts w:eastAsia="Calibri"/>
          <w:lang w:val="ro-MD"/>
        </w:rPr>
        <w:t>a</w:t>
      </w:r>
      <w:r w:rsidR="00BB1EC7" w:rsidRPr="00FF430B">
        <w:rPr>
          <w:rFonts w:eastAsia="Calibri"/>
          <w:lang w:val="ro-MD"/>
        </w:rPr>
        <w:t xml:space="preserve"> valabil</w:t>
      </w:r>
      <w:r w:rsidRPr="00FF430B">
        <w:rPr>
          <w:rFonts w:eastAsia="Calibri"/>
          <w:lang w:val="ro-MD"/>
        </w:rPr>
        <w:t>ă,</w:t>
      </w:r>
      <w:r w:rsidR="00E706C1" w:rsidRPr="00FF430B">
        <w:rPr>
          <w:rFonts w:eastAsia="Calibri"/>
          <w:lang w:val="ro-MD"/>
        </w:rPr>
        <w:t xml:space="preserve"> </w:t>
      </w:r>
      <w:r w:rsidRPr="00FF430B">
        <w:rPr>
          <w:b/>
          <w:noProof w:val="0"/>
          <w:lang w:val="ro-MD" w:eastAsia="ru-RU"/>
        </w:rPr>
        <w:t xml:space="preserve">privind achiziționarea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br/>
      </w:r>
      <w:r w:rsidR="00E706C1" w:rsidRPr="00FF430B">
        <w:rPr>
          <w:noProof w:val="0"/>
          <w:sz w:val="20"/>
          <w:lang w:val="ro-MD" w:eastAsia="ru-RU"/>
        </w:rPr>
        <w:t xml:space="preserve">                                                                                                                                   </w:t>
      </w:r>
      <w:r w:rsidRPr="00FF430B">
        <w:rPr>
          <w:noProof w:val="0"/>
          <w:sz w:val="20"/>
          <w:lang w:val="ro-MD" w:eastAsia="ru-RU"/>
        </w:rPr>
        <w:t>(se indică obiectul achiziției)</w:t>
      </w:r>
      <w:r w:rsidRPr="00FF430B">
        <w:rPr>
          <w:b/>
          <w:noProof w:val="0"/>
          <w:lang w:val="ro-MD" w:eastAsia="ru-RU"/>
        </w:rPr>
        <w:br/>
        <w:t>prin procedura de achiziție__________________________</w:t>
      </w:r>
      <w:r w:rsidR="002927B7" w:rsidRPr="00FF430B">
        <w:rPr>
          <w:b/>
          <w:noProof w:val="0"/>
          <w:lang w:val="ro-MD" w:eastAsia="ru-RU"/>
        </w:rPr>
        <w:t>___________,</w:t>
      </w:r>
      <w:r w:rsidRPr="00FF430B">
        <w:rPr>
          <w:b/>
          <w:noProof w:val="0"/>
          <w:lang w:val="ro-MD" w:eastAsia="ru-RU"/>
        </w:rPr>
        <w:br/>
      </w:r>
      <w:r w:rsidR="00E706C1" w:rsidRPr="00FF430B">
        <w:rPr>
          <w:noProof w:val="0"/>
          <w:sz w:val="20"/>
          <w:lang w:val="ro-MD" w:eastAsia="ru-RU"/>
        </w:rPr>
        <w:t xml:space="preserve">                                                                           </w:t>
      </w:r>
      <w:r w:rsidRPr="00FF430B">
        <w:rPr>
          <w:noProof w:val="0"/>
          <w:sz w:val="20"/>
          <w:lang w:val="ro-MD" w:eastAsia="ru-RU"/>
        </w:rPr>
        <w:t>(tipul procedurii de achiziție)</w:t>
      </w:r>
    </w:p>
    <w:p w14:paraId="028E1673" w14:textId="77777777" w:rsidR="00BB1EC7" w:rsidRPr="00FF430B" w:rsidRDefault="00BB1EC7" w:rsidP="00BB1EC7">
      <w:pPr>
        <w:autoSpaceDN w:val="0"/>
        <w:adjustRightInd w:val="0"/>
        <w:jc w:val="both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>pentru o durat</w:t>
      </w:r>
      <w:r w:rsidR="00211C74" w:rsidRPr="00FF430B">
        <w:rPr>
          <w:rFonts w:eastAsia="Calibri"/>
          <w:lang w:val="ro-MD"/>
        </w:rPr>
        <w:t>ă de _______</w:t>
      </w:r>
      <w:r w:rsidR="002927B7" w:rsidRPr="00FF430B">
        <w:rPr>
          <w:rFonts w:eastAsia="Calibri"/>
          <w:lang w:val="ro-MD"/>
        </w:rPr>
        <w:t>______</w:t>
      </w:r>
      <w:r w:rsidR="00211C74" w:rsidRPr="00FF430B">
        <w:rPr>
          <w:rFonts w:eastAsia="Calibri"/>
          <w:lang w:val="ro-MD"/>
        </w:rPr>
        <w:t xml:space="preserve"> zile, (durata în litere ș</w:t>
      </w:r>
      <w:r w:rsidRPr="00FF430B">
        <w:rPr>
          <w:rFonts w:eastAsia="Calibri"/>
          <w:lang w:val="ro-MD"/>
        </w:rPr>
        <w:t>i cifre), respectiv p</w:t>
      </w:r>
      <w:r w:rsidR="00211C74" w:rsidRPr="00FF430B">
        <w:rPr>
          <w:rFonts w:eastAsia="Calibri"/>
          <w:lang w:val="ro-MD"/>
        </w:rPr>
        <w:t>ână</w:t>
      </w:r>
      <w:r w:rsidRPr="00FF430B">
        <w:rPr>
          <w:rFonts w:eastAsia="Calibri"/>
          <w:lang w:val="ro-MD"/>
        </w:rPr>
        <w:t xml:space="preserve"> la data de _______</w:t>
      </w:r>
      <w:r w:rsidR="00211C74" w:rsidRPr="00FF430B">
        <w:rPr>
          <w:rFonts w:eastAsia="Calibri"/>
          <w:lang w:val="ro-MD"/>
        </w:rPr>
        <w:t>____________ (ziua/luna/anul), și ea va rămâne obligatorie pentru noi ș</w:t>
      </w:r>
      <w:r w:rsidRPr="00FF430B">
        <w:rPr>
          <w:rFonts w:eastAsia="Calibri"/>
          <w:lang w:val="ro-MD"/>
        </w:rPr>
        <w:t>i poate fi acceptat</w:t>
      </w:r>
      <w:r w:rsidR="00211C74" w:rsidRPr="00FF430B">
        <w:rPr>
          <w:rFonts w:eastAsia="Calibri"/>
          <w:lang w:val="ro-MD"/>
        </w:rPr>
        <w:t>ă</w:t>
      </w:r>
      <w:r w:rsidRPr="00FF430B">
        <w:rPr>
          <w:rFonts w:eastAsia="Calibri"/>
          <w:lang w:val="ro-MD"/>
        </w:rPr>
        <w:t xml:space="preserve"> oric</w:t>
      </w:r>
      <w:r w:rsidR="00211C74" w:rsidRPr="00FF430B">
        <w:rPr>
          <w:rFonts w:eastAsia="Calibri"/>
          <w:lang w:val="ro-MD"/>
        </w:rPr>
        <w:t>ând î</w:t>
      </w:r>
      <w:r w:rsidRPr="00FF430B">
        <w:rPr>
          <w:rFonts w:eastAsia="Calibri"/>
          <w:lang w:val="ro-MD"/>
        </w:rPr>
        <w:t>nainte de expirarea perioadei de valabilitate.</w:t>
      </w:r>
    </w:p>
    <w:p w14:paraId="1FFFEA09" w14:textId="77777777" w:rsidR="00BB1EC7" w:rsidRPr="00FF430B" w:rsidRDefault="00BB1EC7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7C20DD9" w14:textId="77777777" w:rsidR="00BB1EC7" w:rsidRPr="00FF430B" w:rsidRDefault="00BB1EC7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2A9A1F9D" w14:textId="77777777" w:rsidR="00BB1EC7" w:rsidRPr="00FF430B" w:rsidRDefault="00BB1EC7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75BBA572" w14:textId="77777777" w:rsidR="00BB1EC7" w:rsidRPr="00FF430B" w:rsidRDefault="00BB1EC7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AC6F755" w14:textId="77777777" w:rsidR="00BE49DD" w:rsidRPr="00FF430B" w:rsidRDefault="00BE49DD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7E0B4786" w14:textId="77777777" w:rsidR="00BE49DD" w:rsidRPr="00FF430B" w:rsidRDefault="00BE49DD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11C3E31B" w14:textId="77777777" w:rsidR="00211C74" w:rsidRPr="00FF430B" w:rsidRDefault="00211C74" w:rsidP="00211C74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Data completării . . . . . . . . . . . . .</w:t>
      </w:r>
      <w:r w:rsidRPr="00FF430B">
        <w:rPr>
          <w:rFonts w:ascii="Times New Roman" w:hAnsi="Times New Roman"/>
          <w:szCs w:val="24"/>
          <w:lang w:val="ro-MD"/>
        </w:rPr>
        <w:tab/>
        <w:t>Cu stimă,</w:t>
      </w:r>
    </w:p>
    <w:p w14:paraId="22EC4D5D" w14:textId="77777777" w:rsidR="00211C74" w:rsidRPr="00FF430B" w:rsidRDefault="00211C74" w:rsidP="00211C74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Ofertant/candidat</w:t>
      </w:r>
    </w:p>
    <w:p w14:paraId="5E60B85C" w14:textId="77777777" w:rsidR="00211C74" w:rsidRPr="00FF430B" w:rsidRDefault="00211C74" w:rsidP="00211C74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. . . . . . . . . . . . . . . . . . . . . . . .</w:t>
      </w:r>
    </w:p>
    <w:p w14:paraId="3F8D7784" w14:textId="77777777" w:rsidR="00211C74" w:rsidRPr="00FF430B" w:rsidRDefault="00211C74" w:rsidP="00211C74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(semnătura autorizată)</w:t>
      </w:r>
    </w:p>
    <w:p w14:paraId="312ED17B" w14:textId="77777777" w:rsidR="00BE49DD" w:rsidRPr="00FF430B" w:rsidRDefault="00BE49DD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75E3D518" w14:textId="77777777" w:rsidR="00BE49DD" w:rsidRPr="00FF430B" w:rsidRDefault="00BE49DD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4072F474" w14:textId="77777777" w:rsidR="00BE49DD" w:rsidRPr="00FF430B" w:rsidRDefault="00BE49DD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1518CE00" w14:textId="77777777" w:rsidR="00BE49DD" w:rsidRPr="00FF430B" w:rsidRDefault="00BE49DD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73A390E4" w14:textId="77777777" w:rsidR="00BE49DD" w:rsidRPr="00FF430B" w:rsidRDefault="00BE49DD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64FA7230" w14:textId="77777777" w:rsidR="00BE49DD" w:rsidRPr="00FF430B" w:rsidRDefault="00BE49DD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bookmarkEnd w:id="0"/>
    <w:sectPr w:rsidR="00BE49DD" w:rsidRPr="00FF430B" w:rsidSect="005C7076">
      <w:footerReference w:type="default" r:id="rId11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9D043" w14:textId="77777777" w:rsidR="000203B7" w:rsidRDefault="000203B7" w:rsidP="00A20ACF">
      <w:r>
        <w:separator/>
      </w:r>
    </w:p>
  </w:endnote>
  <w:endnote w:type="continuationSeparator" w:id="0">
    <w:p w14:paraId="5B736962" w14:textId="77777777" w:rsidR="000203B7" w:rsidRDefault="000203B7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701F7225" w:rsidR="008F1D40" w:rsidRDefault="008F1D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05CC">
          <w:t>60</w:t>
        </w:r>
        <w:r>
          <w:fldChar w:fldCharType="end"/>
        </w:r>
      </w:p>
    </w:sdtContent>
  </w:sdt>
  <w:p w14:paraId="075618FA" w14:textId="77777777" w:rsidR="008F1D40" w:rsidRDefault="008F1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F4F01" w14:textId="77777777" w:rsidR="000203B7" w:rsidRDefault="000203B7" w:rsidP="00A20ACF">
      <w:r>
        <w:separator/>
      </w:r>
    </w:p>
  </w:footnote>
  <w:footnote w:type="continuationSeparator" w:id="0">
    <w:p w14:paraId="0BC4AACF" w14:textId="77777777" w:rsidR="000203B7" w:rsidRDefault="000203B7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9933" w:hanging="360"/>
      </w:pPr>
    </w:lvl>
    <w:lvl w:ilvl="1" w:tplc="04100019" w:tentative="1">
      <w:start w:val="1"/>
      <w:numFmt w:val="lowerLetter"/>
      <w:lvlText w:val="%2."/>
      <w:lvlJc w:val="left"/>
      <w:pPr>
        <w:ind w:left="10653" w:hanging="360"/>
      </w:pPr>
    </w:lvl>
    <w:lvl w:ilvl="2" w:tplc="0410001B" w:tentative="1">
      <w:start w:val="1"/>
      <w:numFmt w:val="lowerRoman"/>
      <w:lvlText w:val="%3."/>
      <w:lvlJc w:val="right"/>
      <w:pPr>
        <w:ind w:left="11373" w:hanging="180"/>
      </w:pPr>
    </w:lvl>
    <w:lvl w:ilvl="3" w:tplc="0410000F" w:tentative="1">
      <w:start w:val="1"/>
      <w:numFmt w:val="decimal"/>
      <w:lvlText w:val="%4."/>
      <w:lvlJc w:val="left"/>
      <w:pPr>
        <w:ind w:left="12093" w:hanging="360"/>
      </w:pPr>
    </w:lvl>
    <w:lvl w:ilvl="4" w:tplc="04100019" w:tentative="1">
      <w:start w:val="1"/>
      <w:numFmt w:val="lowerLetter"/>
      <w:lvlText w:val="%5."/>
      <w:lvlJc w:val="left"/>
      <w:pPr>
        <w:ind w:left="12813" w:hanging="360"/>
      </w:pPr>
    </w:lvl>
    <w:lvl w:ilvl="5" w:tplc="0410001B" w:tentative="1">
      <w:start w:val="1"/>
      <w:numFmt w:val="lowerRoman"/>
      <w:lvlText w:val="%6."/>
      <w:lvlJc w:val="right"/>
      <w:pPr>
        <w:ind w:left="13533" w:hanging="180"/>
      </w:pPr>
    </w:lvl>
    <w:lvl w:ilvl="6" w:tplc="0410000F" w:tentative="1">
      <w:start w:val="1"/>
      <w:numFmt w:val="decimal"/>
      <w:lvlText w:val="%7."/>
      <w:lvlJc w:val="left"/>
      <w:pPr>
        <w:ind w:left="14253" w:hanging="360"/>
      </w:pPr>
    </w:lvl>
    <w:lvl w:ilvl="7" w:tplc="04100019" w:tentative="1">
      <w:start w:val="1"/>
      <w:numFmt w:val="lowerLetter"/>
      <w:lvlText w:val="%8."/>
      <w:lvlJc w:val="left"/>
      <w:pPr>
        <w:ind w:left="14973" w:hanging="360"/>
      </w:pPr>
    </w:lvl>
    <w:lvl w:ilvl="8" w:tplc="0410001B" w:tentative="1">
      <w:start w:val="1"/>
      <w:numFmt w:val="lowerRoman"/>
      <w:lvlText w:val="%9."/>
      <w:lvlJc w:val="right"/>
      <w:pPr>
        <w:ind w:left="15693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167230">
    <w:abstractNumId w:val="35"/>
  </w:num>
  <w:num w:numId="2" w16cid:durableId="1766419539">
    <w:abstractNumId w:val="43"/>
  </w:num>
  <w:num w:numId="3" w16cid:durableId="1044479746">
    <w:abstractNumId w:val="32"/>
  </w:num>
  <w:num w:numId="4" w16cid:durableId="173233446">
    <w:abstractNumId w:val="31"/>
  </w:num>
  <w:num w:numId="5" w16cid:durableId="971246835">
    <w:abstractNumId w:val="15"/>
  </w:num>
  <w:num w:numId="6" w16cid:durableId="1826819073">
    <w:abstractNumId w:val="18"/>
  </w:num>
  <w:num w:numId="7" w16cid:durableId="505245433">
    <w:abstractNumId w:val="16"/>
  </w:num>
  <w:num w:numId="8" w16cid:durableId="343214707">
    <w:abstractNumId w:val="9"/>
  </w:num>
  <w:num w:numId="9" w16cid:durableId="30112378">
    <w:abstractNumId w:val="30"/>
  </w:num>
  <w:num w:numId="10" w16cid:durableId="474683933">
    <w:abstractNumId w:val="13"/>
  </w:num>
  <w:num w:numId="11" w16cid:durableId="920682110">
    <w:abstractNumId w:val="22"/>
  </w:num>
  <w:num w:numId="12" w16cid:durableId="1938905407">
    <w:abstractNumId w:val="23"/>
  </w:num>
  <w:num w:numId="13" w16cid:durableId="1646079756">
    <w:abstractNumId w:val="38"/>
  </w:num>
  <w:num w:numId="14" w16cid:durableId="549732456">
    <w:abstractNumId w:val="29"/>
  </w:num>
  <w:num w:numId="15" w16cid:durableId="1017082032">
    <w:abstractNumId w:val="8"/>
  </w:num>
  <w:num w:numId="16" w16cid:durableId="76832545">
    <w:abstractNumId w:val="24"/>
  </w:num>
  <w:num w:numId="17" w16cid:durableId="1288314229">
    <w:abstractNumId w:val="25"/>
  </w:num>
  <w:num w:numId="18" w16cid:durableId="33501871">
    <w:abstractNumId w:val="36"/>
  </w:num>
  <w:num w:numId="19" w16cid:durableId="898786970">
    <w:abstractNumId w:val="11"/>
  </w:num>
  <w:num w:numId="20" w16cid:durableId="676880519">
    <w:abstractNumId w:val="40"/>
  </w:num>
  <w:num w:numId="21" w16cid:durableId="1162312507">
    <w:abstractNumId w:val="34"/>
  </w:num>
  <w:num w:numId="22" w16cid:durableId="1478230621">
    <w:abstractNumId w:val="12"/>
  </w:num>
  <w:num w:numId="23" w16cid:durableId="450126123">
    <w:abstractNumId w:val="33"/>
  </w:num>
  <w:num w:numId="24" w16cid:durableId="1667241923">
    <w:abstractNumId w:val="19"/>
  </w:num>
  <w:num w:numId="25" w16cid:durableId="156044305">
    <w:abstractNumId w:val="27"/>
  </w:num>
  <w:num w:numId="26" w16cid:durableId="1640302928">
    <w:abstractNumId w:val="21"/>
  </w:num>
  <w:num w:numId="27" w16cid:durableId="52390909">
    <w:abstractNumId w:val="39"/>
  </w:num>
  <w:num w:numId="28" w16cid:durableId="436414455">
    <w:abstractNumId w:val="14"/>
  </w:num>
  <w:num w:numId="29" w16cid:durableId="1768116712">
    <w:abstractNumId w:val="10"/>
  </w:num>
  <w:num w:numId="30" w16cid:durableId="565797557">
    <w:abstractNumId w:val="20"/>
  </w:num>
  <w:num w:numId="31" w16cid:durableId="1962568075">
    <w:abstractNumId w:val="7"/>
  </w:num>
  <w:num w:numId="32" w16cid:durableId="439371855">
    <w:abstractNumId w:val="5"/>
  </w:num>
  <w:num w:numId="33" w16cid:durableId="2099475585">
    <w:abstractNumId w:val="3"/>
  </w:num>
  <w:num w:numId="34" w16cid:durableId="1320115784">
    <w:abstractNumId w:val="0"/>
  </w:num>
  <w:num w:numId="35" w16cid:durableId="1643076416">
    <w:abstractNumId w:val="2"/>
  </w:num>
  <w:num w:numId="36" w16cid:durableId="1956399542">
    <w:abstractNumId w:val="4"/>
  </w:num>
  <w:num w:numId="37" w16cid:durableId="475530866">
    <w:abstractNumId w:val="1"/>
  </w:num>
  <w:num w:numId="38" w16cid:durableId="903105048">
    <w:abstractNumId w:val="28"/>
  </w:num>
  <w:num w:numId="39" w16cid:durableId="6459340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987995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215752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463979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0415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4705911">
    <w:abstractNumId w:val="43"/>
  </w:num>
  <w:num w:numId="45" w16cid:durableId="156725707">
    <w:abstractNumId w:val="37"/>
  </w:num>
  <w:num w:numId="46" w16cid:durableId="1524246911">
    <w:abstractNumId w:val="6"/>
  </w:num>
  <w:num w:numId="47" w16cid:durableId="457991014">
    <w:abstractNumId w:val="42"/>
  </w:num>
  <w:num w:numId="48" w16cid:durableId="1661539278">
    <w:abstractNumId w:val="26"/>
  </w:num>
  <w:num w:numId="49" w16cid:durableId="626278852">
    <w:abstractNumId w:val="17"/>
  </w:num>
  <w:num w:numId="50" w16cid:durableId="18167632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03B7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4F2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37DF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2A7D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031E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68F6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48BC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366E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6DF9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997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3DD6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27B5D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1AC9"/>
    <w:rsid w:val="00B322B4"/>
    <w:rsid w:val="00B32A8E"/>
    <w:rsid w:val="00B3300D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0F4F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0F9A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05CC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3E57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A7937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3F83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5C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ListParagraph"/>
    <w:next w:val="Normal"/>
    <w:link w:val="Heading1Char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aliases w:val=" Sub-Clause Sub-paragraph"/>
    <w:basedOn w:val="Normal"/>
    <w:next w:val="Normal"/>
    <w:link w:val="Heading4Char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Heading4Char">
    <w:name w:val="Heading 4 Char"/>
    <w:aliases w:val=" Sub-Clause Sub-paragraph Char"/>
    <w:basedOn w:val="DefaultParagraphFont"/>
    <w:link w:val="Heading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Heading8Char">
    <w:name w:val="Heading 8 Char"/>
    <w:basedOn w:val="DefaultParagraphFont"/>
    <w:link w:val="Heading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semiHidden/>
    <w:rsid w:val="00A20ACF"/>
    <w:rPr>
      <w:rFonts w:ascii="Cambria" w:eastAsia="Times New Roman" w:hAnsi="Cambria" w:cs="Times New Roman"/>
      <w:lang w:val="ro-RO"/>
    </w:rPr>
  </w:style>
  <w:style w:type="paragraph" w:styleId="Footer">
    <w:name w:val="footer"/>
    <w:basedOn w:val="Normal"/>
    <w:link w:val="FooterChar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PageNumber">
    <w:name w:val="page number"/>
    <w:basedOn w:val="DefaultParagraphFont"/>
    <w:rsid w:val="00A20ACF"/>
  </w:style>
  <w:style w:type="paragraph" w:styleId="ListParagraph">
    <w:name w:val="List Paragraph"/>
    <w:aliases w:val="HotarirePunct1"/>
    <w:basedOn w:val="Normal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">
    <w:name w:val="Body Text"/>
    <w:basedOn w:val="Normal"/>
    <w:link w:val="BodyTextChar"/>
    <w:rsid w:val="00A20ACF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Header">
    <w:name w:val="header"/>
    <w:basedOn w:val="Normal"/>
    <w:link w:val="HeaderChar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Subtitle">
    <w:name w:val="Subtitle"/>
    <w:basedOn w:val="Normal"/>
    <w:link w:val="SubtitleChar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SubtitleChar">
    <w:name w:val="Subtitle Char"/>
    <w:basedOn w:val="DefaultParagraphFont"/>
    <w:link w:val="Subtitle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BodyTextIndent2">
    <w:name w:val="Body Text Indent 2"/>
    <w:basedOn w:val="Normal"/>
    <w:link w:val="BodyTextIndent2Char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BodyText2">
    <w:name w:val="Body Text 2"/>
    <w:basedOn w:val="Normal"/>
    <w:link w:val="BodyText2Char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BalloonText">
    <w:name w:val="Balloon Text"/>
    <w:basedOn w:val="Normal"/>
    <w:link w:val="BalloonTextChar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Normal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Normal"/>
    <w:rsid w:val="00A20ACF"/>
    <w:pPr>
      <w:jc w:val="center"/>
    </w:pPr>
    <w:rPr>
      <w:b/>
      <w:bCs/>
      <w:noProof w:val="0"/>
      <w:lang w:val="ru-RU" w:eastAsia="ru-RU"/>
    </w:rPr>
  </w:style>
  <w:style w:type="paragraph" w:styleId="BodyTextIndent3">
    <w:name w:val="Body Text Indent 3"/>
    <w:basedOn w:val="Normal"/>
    <w:link w:val="BodyTextIndent3Char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Hyperlink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Normal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Normal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Normal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Normal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Normal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Normal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Normal"/>
    <w:rsid w:val="00A20ACF"/>
    <w:pPr>
      <w:spacing w:after="240"/>
    </w:pPr>
    <w:rPr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A20ACF"/>
    <w:rPr>
      <w:vertAlign w:val="superscript"/>
    </w:rPr>
  </w:style>
  <w:style w:type="character" w:styleId="CommentReference">
    <w:name w:val="annotation reference"/>
    <w:uiPriority w:val="99"/>
    <w:rsid w:val="00A20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A20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Heading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Normal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Normal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Caption">
    <w:name w:val="caption"/>
    <w:basedOn w:val="Normal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Strong">
    <w:name w:val="Strong"/>
    <w:basedOn w:val="DefaultParagraphFont"/>
    <w:uiPriority w:val="22"/>
    <w:qFormat/>
    <w:rsid w:val="00EC7F38"/>
    <w:rPr>
      <w:b/>
      <w:bCs/>
    </w:rPr>
  </w:style>
  <w:style w:type="paragraph" w:styleId="Revision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TableNormal"/>
    <w:next w:val="TableGrid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leNormal"/>
    <w:next w:val="TableGrid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leNormal"/>
    <w:next w:val="TableGrid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TableNormal"/>
    <w:next w:val="TableGrid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Normal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Normal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ți un document nou." ma:contentTypeScope="" ma:versionID="d1979780d7d6adf2a5551b4c3c8b3b4c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c1d4f234aa4b3d1dbad95a61b17b7cf0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BF6F14-BD4B-480B-8DCD-C2017ECD39E1}"/>
</file>

<file path=customXml/itemProps2.xml><?xml version="1.0" encoding="utf-8"?>
<ds:datastoreItem xmlns:ds="http://schemas.openxmlformats.org/officeDocument/2006/customXml" ds:itemID="{C937CEC7-9DA5-42E1-A16E-54C5B34557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28E81F-8F46-4F60-AE12-F356B0A028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0739C6-DE1F-49DA-B949-620E91947511}">
  <ds:schemaRefs>
    <ds:schemaRef ds:uri="http://schemas.microsoft.com/office/2006/metadata/properties"/>
    <ds:schemaRef ds:uri="http://schemas.microsoft.com/office/infopath/2007/PartnerControls"/>
    <ds:schemaRef ds:uri="f983a66f-4b1b-416a-9a37-e7e2032203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983</Characters>
  <Application>Microsoft Office Word</Application>
  <DocSecurity>0</DocSecurity>
  <Lines>44</Lines>
  <Paragraphs>18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Ivanov, Stefan</cp:lastModifiedBy>
  <cp:revision>14</cp:revision>
  <cp:lastPrinted>2021-06-01T11:52:00Z</cp:lastPrinted>
  <dcterms:created xsi:type="dcterms:W3CDTF">2021-06-14T10:00:00Z</dcterms:created>
  <dcterms:modified xsi:type="dcterms:W3CDTF">2025-12-15T10:16:00Z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  <property fmtid="{D5CDD505-2E9C-101B-9397-08002B2CF9AE}" pid="3" name="MediaServiceImageTags">
    <vt:lpwstr/>
  </property>
</Properties>
</file>